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CD2" w:rsidRPr="00E459C5" w:rsidRDefault="005F0DD0">
      <w:pPr>
        <w:spacing w:after="0" w:line="408" w:lineRule="auto"/>
        <w:ind w:left="120"/>
        <w:jc w:val="center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B5CD2" w:rsidRPr="00E459C5" w:rsidRDefault="001B5CD2">
      <w:pPr>
        <w:spacing w:after="0" w:line="408" w:lineRule="auto"/>
        <w:ind w:left="120"/>
        <w:jc w:val="center"/>
        <w:rPr>
          <w:lang w:val="ru-RU"/>
        </w:rPr>
      </w:pPr>
    </w:p>
    <w:p w:rsidR="001B5CD2" w:rsidRPr="00E459C5" w:rsidRDefault="001B5CD2">
      <w:pPr>
        <w:spacing w:after="0" w:line="408" w:lineRule="auto"/>
        <w:ind w:left="120"/>
        <w:jc w:val="center"/>
        <w:rPr>
          <w:lang w:val="ru-RU"/>
        </w:rPr>
      </w:pPr>
    </w:p>
    <w:p w:rsidR="001B5CD2" w:rsidRPr="00E459C5" w:rsidRDefault="005F0DD0">
      <w:pPr>
        <w:spacing w:after="0" w:line="408" w:lineRule="auto"/>
        <w:ind w:left="120"/>
        <w:jc w:val="center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Усениновская средняя общеобразовательная школа</w:t>
      </w:r>
    </w:p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Pr="00E459C5" w:rsidRDefault="001B5CD2">
      <w:pPr>
        <w:spacing w:after="0"/>
        <w:ind w:left="120"/>
        <w:rPr>
          <w:lang w:val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2"/>
        <w:gridCol w:w="4789"/>
      </w:tblGrid>
      <w:tr w:rsidR="00E459C5" w:rsidRPr="00305C9E" w:rsidTr="00DC096C">
        <w:tc>
          <w:tcPr>
            <w:tcW w:w="4814" w:type="dxa"/>
          </w:tcPr>
          <w:p w:rsidR="00E459C5" w:rsidRPr="00305C9E" w:rsidRDefault="00E459C5" w:rsidP="00DC096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E459C5" w:rsidRPr="00305C9E" w:rsidRDefault="00E459C5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</w:t>
            </w:r>
          </w:p>
          <w:p w:rsidR="00E459C5" w:rsidRPr="00305C9E" w:rsidRDefault="00E459C5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Педагогического совета </w:t>
            </w:r>
          </w:p>
          <w:p w:rsidR="00E459C5" w:rsidRPr="00305C9E" w:rsidRDefault="00E459C5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.0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815" w:type="dxa"/>
          </w:tcPr>
          <w:p w:rsidR="00E459C5" w:rsidRPr="00305C9E" w:rsidRDefault="00E459C5" w:rsidP="00DC096C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E459C5" w:rsidRPr="00305C9E" w:rsidRDefault="00E459C5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</w:t>
            </w:r>
          </w:p>
          <w:p w:rsidR="00E459C5" w:rsidRPr="00305C9E" w:rsidRDefault="00E459C5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_______________  О.В. Фадеева</w:t>
            </w:r>
          </w:p>
          <w:p w:rsidR="00E459C5" w:rsidRPr="00305C9E" w:rsidRDefault="00E459C5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126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 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01.09.2025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Pr="00E459C5" w:rsidRDefault="005F0DD0">
      <w:pPr>
        <w:spacing w:after="0" w:line="408" w:lineRule="auto"/>
        <w:ind w:left="120"/>
        <w:jc w:val="center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5CD2" w:rsidRPr="00E459C5" w:rsidRDefault="005F0DD0">
      <w:pPr>
        <w:spacing w:after="0" w:line="408" w:lineRule="auto"/>
        <w:ind w:left="120"/>
        <w:jc w:val="center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9335568)</w:t>
      </w:r>
    </w:p>
    <w:p w:rsidR="001B5CD2" w:rsidRPr="00E459C5" w:rsidRDefault="001B5CD2">
      <w:pPr>
        <w:spacing w:after="0"/>
        <w:ind w:left="120"/>
        <w:jc w:val="center"/>
        <w:rPr>
          <w:lang w:val="ru-RU"/>
        </w:rPr>
      </w:pPr>
    </w:p>
    <w:p w:rsidR="001B5CD2" w:rsidRPr="00E459C5" w:rsidRDefault="005F0DD0">
      <w:pPr>
        <w:spacing w:after="0" w:line="408" w:lineRule="auto"/>
        <w:ind w:left="120"/>
        <w:jc w:val="center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E459C5">
        <w:rPr>
          <w:rFonts w:ascii="Times New Roman" w:hAnsi="Times New Roman"/>
          <w:b/>
          <w:color w:val="000000"/>
          <w:sz w:val="28"/>
          <w:lang w:val="ru-RU"/>
        </w:rPr>
        <w:t>курса «Вероятность и статистика»</w:t>
      </w:r>
    </w:p>
    <w:p w:rsidR="001B5CD2" w:rsidRPr="00E459C5" w:rsidRDefault="005F0DD0">
      <w:pPr>
        <w:spacing w:after="0" w:line="408" w:lineRule="auto"/>
        <w:ind w:left="120"/>
        <w:jc w:val="center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B5CD2" w:rsidRPr="00E459C5" w:rsidRDefault="001B5CD2">
      <w:pPr>
        <w:spacing w:after="0"/>
        <w:ind w:left="120"/>
        <w:jc w:val="center"/>
        <w:rPr>
          <w:lang w:val="ru-RU"/>
        </w:rPr>
      </w:pPr>
    </w:p>
    <w:p w:rsidR="001B5CD2" w:rsidRPr="00E459C5" w:rsidRDefault="001B5CD2">
      <w:pPr>
        <w:spacing w:after="0"/>
        <w:ind w:left="120"/>
        <w:jc w:val="center"/>
        <w:rPr>
          <w:lang w:val="ru-RU"/>
        </w:rPr>
      </w:pPr>
    </w:p>
    <w:p w:rsidR="001B5CD2" w:rsidRPr="00E459C5" w:rsidRDefault="001B5CD2">
      <w:pPr>
        <w:spacing w:after="0"/>
        <w:ind w:left="120"/>
        <w:jc w:val="center"/>
        <w:rPr>
          <w:lang w:val="ru-RU"/>
        </w:rPr>
      </w:pPr>
    </w:p>
    <w:p w:rsidR="001B5CD2" w:rsidRPr="00E459C5" w:rsidRDefault="001B5CD2">
      <w:pPr>
        <w:spacing w:after="0"/>
        <w:ind w:left="120"/>
        <w:jc w:val="center"/>
        <w:rPr>
          <w:lang w:val="ru-RU"/>
        </w:rPr>
      </w:pPr>
    </w:p>
    <w:p w:rsidR="001B5CD2" w:rsidRPr="00E459C5" w:rsidRDefault="001B5CD2">
      <w:pPr>
        <w:spacing w:after="0"/>
        <w:ind w:left="120"/>
        <w:jc w:val="center"/>
        <w:rPr>
          <w:lang w:val="ru-RU"/>
        </w:rPr>
      </w:pPr>
    </w:p>
    <w:p w:rsidR="001B5CD2" w:rsidRPr="00E459C5" w:rsidRDefault="001B5CD2">
      <w:pPr>
        <w:spacing w:after="0"/>
        <w:ind w:left="120"/>
        <w:jc w:val="center"/>
        <w:rPr>
          <w:lang w:val="ru-RU"/>
        </w:rPr>
      </w:pPr>
    </w:p>
    <w:p w:rsidR="001B5CD2" w:rsidRPr="00E459C5" w:rsidRDefault="001B5CD2">
      <w:pPr>
        <w:spacing w:after="0"/>
        <w:ind w:left="120"/>
        <w:jc w:val="center"/>
        <w:rPr>
          <w:lang w:val="ru-RU"/>
        </w:rPr>
      </w:pPr>
    </w:p>
    <w:p w:rsidR="001B5CD2" w:rsidRDefault="001B5CD2">
      <w:pPr>
        <w:spacing w:after="0"/>
        <w:ind w:left="120"/>
        <w:jc w:val="center"/>
        <w:rPr>
          <w:lang w:val="ru-RU"/>
        </w:rPr>
      </w:pPr>
    </w:p>
    <w:p w:rsidR="00E459C5" w:rsidRDefault="00E459C5">
      <w:pPr>
        <w:spacing w:after="0"/>
        <w:ind w:left="120"/>
        <w:jc w:val="center"/>
        <w:rPr>
          <w:lang w:val="ru-RU"/>
        </w:rPr>
      </w:pPr>
    </w:p>
    <w:p w:rsidR="00E459C5" w:rsidRDefault="00E459C5">
      <w:pPr>
        <w:spacing w:after="0"/>
        <w:ind w:left="120"/>
        <w:jc w:val="center"/>
        <w:rPr>
          <w:lang w:val="ru-RU"/>
        </w:rPr>
      </w:pPr>
    </w:p>
    <w:p w:rsidR="00E459C5" w:rsidRDefault="00E459C5">
      <w:pPr>
        <w:spacing w:after="0"/>
        <w:ind w:left="120"/>
        <w:jc w:val="center"/>
        <w:rPr>
          <w:lang w:val="ru-RU"/>
        </w:rPr>
      </w:pPr>
    </w:p>
    <w:p w:rsidR="00E459C5" w:rsidRDefault="00E459C5">
      <w:pPr>
        <w:spacing w:after="0"/>
        <w:ind w:left="120"/>
        <w:jc w:val="center"/>
        <w:rPr>
          <w:lang w:val="ru-RU"/>
        </w:rPr>
      </w:pPr>
    </w:p>
    <w:p w:rsidR="00E459C5" w:rsidRDefault="00E459C5">
      <w:pPr>
        <w:spacing w:after="0"/>
        <w:ind w:left="120"/>
        <w:jc w:val="center"/>
        <w:rPr>
          <w:lang w:val="ru-RU"/>
        </w:rPr>
      </w:pPr>
    </w:p>
    <w:p w:rsidR="00E459C5" w:rsidRPr="00E459C5" w:rsidRDefault="00E459C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459C5">
        <w:rPr>
          <w:rFonts w:ascii="Times New Roman" w:hAnsi="Times New Roman" w:cs="Times New Roman"/>
          <w:sz w:val="28"/>
          <w:szCs w:val="28"/>
          <w:lang w:val="ru-RU"/>
        </w:rPr>
        <w:t>Усениново, 2025</w:t>
      </w:r>
    </w:p>
    <w:p w:rsidR="001B5CD2" w:rsidRPr="00E459C5" w:rsidRDefault="001B5CD2">
      <w:pPr>
        <w:rPr>
          <w:lang w:val="ru-RU"/>
        </w:rPr>
        <w:sectPr w:rsidR="001B5CD2" w:rsidRPr="00E459C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5700899"/>
    </w:p>
    <w:bookmarkEnd w:id="0"/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</w:t>
      </w:r>
      <w:r w:rsidRPr="00E459C5">
        <w:rPr>
          <w:rFonts w:ascii="Times New Roman" w:hAnsi="Times New Roman"/>
          <w:color w:val="000000"/>
          <w:sz w:val="28"/>
          <w:lang w:val="ru-RU"/>
        </w:rPr>
        <w:t>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</w:t>
      </w:r>
      <w:r w:rsidRPr="00E459C5">
        <w:rPr>
          <w:rFonts w:ascii="Times New Roman" w:hAnsi="Times New Roman"/>
          <w:color w:val="000000"/>
          <w:sz w:val="28"/>
          <w:lang w:val="ru-RU"/>
        </w:rPr>
        <w:t>ы.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Именно </w:t>
      </w:r>
      <w:r w:rsidRPr="00E459C5">
        <w:rPr>
          <w:rFonts w:ascii="Times New Roman" w:hAnsi="Times New Roman"/>
          <w:color w:val="000000"/>
          <w:sz w:val="28"/>
          <w:lang w:val="ru-RU"/>
        </w:rPr>
        <w:t>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стный характер многих реальных процессов и зависимостей, производить простейшие вероятностные расчёты. 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</w:t>
      </w:r>
      <w:r w:rsidRPr="00E459C5">
        <w:rPr>
          <w:rFonts w:ascii="Times New Roman" w:hAnsi="Times New Roman"/>
          <w:color w:val="000000"/>
          <w:sz w:val="28"/>
          <w:lang w:val="ru-RU"/>
        </w:rPr>
        <w:t>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</w:t>
      </w:r>
      <w:r w:rsidRPr="00E459C5">
        <w:rPr>
          <w:rFonts w:ascii="Times New Roman" w:hAnsi="Times New Roman"/>
          <w:color w:val="000000"/>
          <w:sz w:val="28"/>
          <w:lang w:val="ru-RU"/>
        </w:rPr>
        <w:t>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</w:t>
      </w:r>
      <w:r w:rsidRPr="00E459C5">
        <w:rPr>
          <w:rFonts w:ascii="Times New Roman" w:hAnsi="Times New Roman"/>
          <w:color w:val="000000"/>
          <w:sz w:val="28"/>
          <w:lang w:val="ru-RU"/>
        </w:rPr>
        <w:t>ции и закладываются основы вероятностного мышления.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</w:t>
      </w:r>
      <w:r w:rsidRPr="00E459C5">
        <w:rPr>
          <w:rFonts w:ascii="Times New Roman" w:hAnsi="Times New Roman"/>
          <w:color w:val="000000"/>
          <w:sz w:val="28"/>
          <w:lang w:val="ru-RU"/>
        </w:rPr>
        <w:t>исательная статистика», «Вероятность», «Элементы комбинаторики», «Введение в теорию графов».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459C5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</w:t>
      </w:r>
      <w:r w:rsidRPr="00E459C5">
        <w:rPr>
          <w:rFonts w:ascii="Times New Roman" w:hAnsi="Times New Roman"/>
          <w:color w:val="000000"/>
          <w:sz w:val="28"/>
          <w:lang w:val="ru-RU"/>
        </w:rPr>
        <w:t>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</w:t>
      </w:r>
      <w:r w:rsidRPr="00E459C5">
        <w:rPr>
          <w:rFonts w:ascii="Times New Roman" w:hAnsi="Times New Roman"/>
          <w:color w:val="000000"/>
          <w:sz w:val="28"/>
          <w:lang w:val="ru-RU"/>
        </w:rPr>
        <w:t>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</w:t>
      </w:r>
      <w:r w:rsidRPr="00E459C5">
        <w:rPr>
          <w:rFonts w:ascii="Times New Roman" w:hAnsi="Times New Roman"/>
          <w:color w:val="000000"/>
          <w:sz w:val="28"/>
          <w:lang w:val="ru-RU"/>
        </w:rPr>
        <w:t>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</w:t>
      </w:r>
      <w:r w:rsidRPr="00E459C5">
        <w:rPr>
          <w:rFonts w:ascii="Times New Roman" w:hAnsi="Times New Roman"/>
          <w:color w:val="000000"/>
          <w:sz w:val="28"/>
          <w:lang w:val="ru-RU"/>
        </w:rPr>
        <w:t>ят начальные представления о случайных величинах и их числовых характеристиках.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</w:t>
      </w:r>
      <w:r w:rsidRPr="00E459C5">
        <w:rPr>
          <w:rFonts w:ascii="Times New Roman" w:hAnsi="Times New Roman"/>
          <w:color w:val="000000"/>
          <w:sz w:val="28"/>
          <w:lang w:val="ru-RU"/>
        </w:rPr>
        <w:t>е использования в других математических курсах и учебных предметах.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</w:t>
      </w:r>
      <w:r w:rsidRPr="00E459C5">
        <w:rPr>
          <w:rFonts w:ascii="Times New Roman" w:hAnsi="Times New Roman"/>
          <w:color w:val="000000"/>
          <w:sz w:val="28"/>
          <w:lang w:val="ru-RU"/>
        </w:rPr>
        <w:t>ние в теорию графов».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bookmarkStart w:id="1" w:name="b3c9237e-6172-48ee-b1c7-f6774da89513"/>
      <w:r w:rsidRPr="00E459C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1B5CD2" w:rsidRPr="00E459C5" w:rsidRDefault="001B5CD2">
      <w:pPr>
        <w:rPr>
          <w:lang w:val="ru-RU"/>
        </w:rPr>
        <w:sectPr w:rsidR="001B5CD2" w:rsidRPr="00E459C5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75700898"/>
    </w:p>
    <w:bookmarkEnd w:id="2"/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Предста</w:t>
      </w:r>
      <w:r w:rsidRPr="00E459C5">
        <w:rPr>
          <w:rFonts w:ascii="Times New Roman" w:hAnsi="Times New Roman"/>
          <w:color w:val="000000"/>
          <w:sz w:val="28"/>
          <w:lang w:val="ru-RU"/>
        </w:rPr>
        <w:t>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Оп</w:t>
      </w:r>
      <w:r w:rsidRPr="00E459C5">
        <w:rPr>
          <w:rFonts w:ascii="Times New Roman" w:hAnsi="Times New Roman"/>
          <w:color w:val="000000"/>
          <w:sz w:val="28"/>
          <w:lang w:val="ru-RU"/>
        </w:rPr>
        <w:t>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</w:t>
      </w:r>
      <w:r w:rsidRPr="00E459C5">
        <w:rPr>
          <w:rFonts w:ascii="Times New Roman" w:hAnsi="Times New Roman"/>
          <w:color w:val="000000"/>
          <w:sz w:val="28"/>
          <w:lang w:val="ru-RU"/>
        </w:rPr>
        <w:t>ки достоверных событий в природе и в обществе. Монета и игральная кость в теории вероятностей.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Множество, элемент множества, подмножество. Операции над множествами: объединение, пересечение, дополнение. </w:t>
      </w:r>
      <w:r w:rsidRPr="00E459C5">
        <w:rPr>
          <w:rFonts w:ascii="Times New Roman" w:hAnsi="Times New Roman"/>
          <w:color w:val="000000"/>
          <w:sz w:val="28"/>
          <w:lang w:val="ru-RU"/>
        </w:rPr>
        <w:t>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</w:t>
      </w:r>
      <w:r w:rsidRPr="00E459C5">
        <w:rPr>
          <w:rFonts w:ascii="Times New Roman" w:hAnsi="Times New Roman"/>
          <w:color w:val="000000"/>
          <w:sz w:val="28"/>
          <w:lang w:val="ru-RU"/>
        </w:rPr>
        <w:t>дартное отклонение числовых наборов. Диаграмма рассеивания.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</w:t>
      </w:r>
      <w:r w:rsidRPr="00E459C5">
        <w:rPr>
          <w:rFonts w:ascii="Times New Roman" w:hAnsi="Times New Roman"/>
          <w:color w:val="000000"/>
          <w:sz w:val="28"/>
          <w:lang w:val="ru-RU"/>
        </w:rPr>
        <w:t>ми событиями в природе, обществе и науке.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E459C5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</w:t>
      </w:r>
      <w:r w:rsidRPr="00E459C5">
        <w:rPr>
          <w:rFonts w:ascii="Times New Roman" w:hAnsi="Times New Roman"/>
          <w:color w:val="000000"/>
          <w:sz w:val="28"/>
          <w:lang w:val="ru-RU"/>
        </w:rPr>
        <w:t>йного эксперимента, диаграмм Эйлера.</w:t>
      </w:r>
    </w:p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</w:t>
      </w:r>
      <w:r w:rsidRPr="00E459C5">
        <w:rPr>
          <w:rFonts w:ascii="Times New Roman" w:hAnsi="Times New Roman"/>
          <w:color w:val="000000"/>
          <w:sz w:val="28"/>
          <w:lang w:val="ru-RU"/>
        </w:rPr>
        <w:t>к Паскаля. Решение задач с использованием комбинаторики.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E459C5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</w:t>
      </w:r>
      <w:r w:rsidRPr="00E459C5">
        <w:rPr>
          <w:rFonts w:ascii="Times New Roman" w:hAnsi="Times New Roman"/>
          <w:color w:val="000000"/>
          <w:sz w:val="28"/>
          <w:lang w:val="ru-RU"/>
        </w:rPr>
        <w:t>оятности событий в серии испытаний Бернулли.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величины «число успехов в серии испытаний Бернулли».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B5CD2" w:rsidRPr="00E459C5" w:rsidRDefault="001B5CD2">
      <w:pPr>
        <w:rPr>
          <w:lang w:val="ru-RU"/>
        </w:rPr>
        <w:sectPr w:rsidR="001B5CD2" w:rsidRPr="00E459C5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75700894"/>
    </w:p>
    <w:bookmarkEnd w:id="3"/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</w:t>
      </w:r>
      <w:r w:rsidRPr="00E459C5">
        <w:rPr>
          <w:rFonts w:ascii="Times New Roman" w:hAnsi="Times New Roman"/>
          <w:b/>
          <w:color w:val="000000"/>
          <w:sz w:val="28"/>
          <w:lang w:val="ru-RU"/>
        </w:rPr>
        <w:t>НОСТЬ И СТАТИСТИКА» НА УРОВНЕ ОСНОВНОГО ОБЩЕГО ОБРАЗОВАНИЯ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459C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</w:t>
      </w:r>
      <w:r w:rsidRPr="00E459C5">
        <w:rPr>
          <w:rFonts w:ascii="Times New Roman" w:hAnsi="Times New Roman"/>
          <w:color w:val="000000"/>
          <w:sz w:val="28"/>
          <w:lang w:val="ru-RU"/>
        </w:rPr>
        <w:t>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готовностью к выпо</w:t>
      </w:r>
      <w:r w:rsidRPr="00E459C5">
        <w:rPr>
          <w:rFonts w:ascii="Times New Roman" w:hAnsi="Times New Roman"/>
          <w:color w:val="000000"/>
          <w:sz w:val="28"/>
          <w:lang w:val="ru-RU"/>
        </w:rPr>
        <w:t>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</w:t>
      </w:r>
      <w:r w:rsidRPr="00E459C5">
        <w:rPr>
          <w:rFonts w:ascii="Times New Roman" w:hAnsi="Times New Roman"/>
          <w:color w:val="000000"/>
          <w:sz w:val="28"/>
          <w:lang w:val="ru-RU"/>
        </w:rPr>
        <w:t>рактическим применением достижений науки, осознанием важности морально-этических принципов в деятельности учёного;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</w:t>
      </w:r>
      <w:r w:rsidRPr="00E459C5">
        <w:rPr>
          <w:rFonts w:ascii="Times New Roman" w:hAnsi="Times New Roman"/>
          <w:color w:val="000000"/>
          <w:sz w:val="28"/>
          <w:lang w:val="ru-RU"/>
        </w:rPr>
        <w:t>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</w:t>
      </w:r>
      <w:r w:rsidRPr="00E459C5">
        <w:rPr>
          <w:rFonts w:ascii="Times New Roman" w:hAnsi="Times New Roman"/>
          <w:color w:val="000000"/>
          <w:sz w:val="28"/>
          <w:lang w:val="ru-RU"/>
        </w:rPr>
        <w:t>ребностей;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ориентацией в </w:t>
      </w:r>
      <w:r w:rsidRPr="00E459C5">
        <w:rPr>
          <w:rFonts w:ascii="Times New Roman" w:hAnsi="Times New Roman"/>
          <w:color w:val="000000"/>
          <w:sz w:val="28"/>
          <w:lang w:val="ru-RU"/>
        </w:rPr>
        <w:t>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</w:t>
      </w:r>
      <w:r w:rsidRPr="00E459C5">
        <w:rPr>
          <w:rFonts w:ascii="Times New Roman" w:hAnsi="Times New Roman"/>
          <w:color w:val="000000"/>
          <w:sz w:val="28"/>
          <w:lang w:val="ru-RU"/>
        </w:rPr>
        <w:t>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готовностью применять м</w:t>
      </w:r>
      <w:r w:rsidRPr="00E459C5">
        <w:rPr>
          <w:rFonts w:ascii="Times New Roman" w:hAnsi="Times New Roman"/>
          <w:color w:val="000000"/>
          <w:sz w:val="28"/>
          <w:lang w:val="ru-RU"/>
        </w:rPr>
        <w:t>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</w:t>
      </w:r>
      <w:r w:rsidRPr="00E459C5">
        <w:rPr>
          <w:rFonts w:ascii="Times New Roman" w:hAnsi="Times New Roman"/>
          <w:color w:val="000000"/>
          <w:sz w:val="28"/>
          <w:lang w:val="ru-RU"/>
        </w:rPr>
        <w:t>е права другого человека;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</w:t>
      </w:r>
      <w:r w:rsidRPr="00E459C5">
        <w:rPr>
          <w:rFonts w:ascii="Times New Roman" w:hAnsi="Times New Roman"/>
          <w:color w:val="000000"/>
          <w:sz w:val="28"/>
          <w:lang w:val="ru-RU"/>
        </w:rPr>
        <w:t>льного характера экологических проблем и путей их решения;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</w:t>
      </w:r>
      <w:r w:rsidRPr="00E459C5">
        <w:rPr>
          <w:rFonts w:ascii="Times New Roman" w:hAnsi="Times New Roman"/>
          <w:color w:val="000000"/>
          <w:sz w:val="28"/>
          <w:lang w:val="ru-RU"/>
        </w:rPr>
        <w:t>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ранее неизвестных, осознавать дефициты собственных знаний и компетентностей, планировать своё развитие;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</w:t>
      </w:r>
      <w:r w:rsidRPr="00E459C5">
        <w:rPr>
          <w:rFonts w:ascii="Times New Roman" w:hAnsi="Times New Roman"/>
          <w:color w:val="000000"/>
          <w:sz w:val="28"/>
          <w:lang w:val="ru-RU"/>
        </w:rPr>
        <w:t>вия, формулировать и оценивать риски и последствия, формировать опыт.</w:t>
      </w:r>
    </w:p>
    <w:p w:rsidR="001B5CD2" w:rsidRPr="00E459C5" w:rsidRDefault="001B5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5CD2" w:rsidRPr="00E459C5" w:rsidRDefault="001B5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5CD2" w:rsidRPr="00E459C5" w:rsidRDefault="001B5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5CD2" w:rsidRPr="00E459C5" w:rsidRDefault="001B5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5CD2" w:rsidRPr="00E459C5" w:rsidRDefault="001B5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5CD2" w:rsidRPr="00E459C5" w:rsidRDefault="001B5CD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Default="005F0D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B5CD2" w:rsidRPr="00E459C5" w:rsidRDefault="005F0D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ятий, отношений между понятиями, формулировать определения понятий, устанавливать существенный признак </w:t>
      </w:r>
      <w:r w:rsidRPr="00E459C5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классификации, основания для обобщения и сравнения, критерии проводимого анализа;</w:t>
      </w:r>
    </w:p>
    <w:p w:rsidR="001B5CD2" w:rsidRPr="00E459C5" w:rsidRDefault="005F0D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воспринимать, формулировать и преобразовывать суждения: утвердительные </w:t>
      </w:r>
      <w:r w:rsidRPr="00E459C5">
        <w:rPr>
          <w:rFonts w:ascii="Times New Roman" w:hAnsi="Times New Roman"/>
          <w:color w:val="000000"/>
          <w:sz w:val="28"/>
          <w:lang w:val="ru-RU"/>
        </w:rPr>
        <w:t>и отрицательные, единичные, частные и общие, условные;</w:t>
      </w:r>
    </w:p>
    <w:p w:rsidR="001B5CD2" w:rsidRPr="00E459C5" w:rsidRDefault="005F0D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B5CD2" w:rsidRPr="00E459C5" w:rsidRDefault="005F0D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делать выводы с </w:t>
      </w:r>
      <w:r w:rsidRPr="00E459C5">
        <w:rPr>
          <w:rFonts w:ascii="Times New Roman" w:hAnsi="Times New Roman"/>
          <w:color w:val="000000"/>
          <w:sz w:val="28"/>
          <w:lang w:val="ru-RU"/>
        </w:rPr>
        <w:t>использованием законов логики, дедуктивных и индуктивных умозаключений, умозаключений по аналогии;</w:t>
      </w:r>
    </w:p>
    <w:p w:rsidR="001B5CD2" w:rsidRPr="00E459C5" w:rsidRDefault="005F0D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</w:t>
      </w:r>
      <w:r w:rsidRPr="00E459C5">
        <w:rPr>
          <w:rFonts w:ascii="Times New Roman" w:hAnsi="Times New Roman"/>
          <w:color w:val="000000"/>
          <w:sz w:val="28"/>
          <w:lang w:val="ru-RU"/>
        </w:rPr>
        <w:t>ивать аргументацию, приводить примеры и контрпримеры, обосновывать собственные рассуждения;</w:t>
      </w:r>
    </w:p>
    <w:p w:rsidR="001B5CD2" w:rsidRPr="00E459C5" w:rsidRDefault="005F0D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B5CD2" w:rsidRDefault="005F0D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B5CD2" w:rsidRPr="00E459C5" w:rsidRDefault="005F0D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</w:t>
      </w:r>
      <w:r w:rsidRPr="00E459C5">
        <w:rPr>
          <w:rFonts w:ascii="Times New Roman" w:hAnsi="Times New Roman"/>
          <w:color w:val="000000"/>
          <w:sz w:val="28"/>
          <w:lang w:val="ru-RU"/>
        </w:rPr>
        <w:t>;</w:t>
      </w:r>
    </w:p>
    <w:p w:rsidR="001B5CD2" w:rsidRPr="00E459C5" w:rsidRDefault="005F0D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B5CD2" w:rsidRPr="00E459C5" w:rsidRDefault="005F0D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</w:t>
      </w:r>
      <w:r w:rsidRPr="00E459C5">
        <w:rPr>
          <w:rFonts w:ascii="Times New Roman" w:hAnsi="Times New Roman"/>
          <w:color w:val="000000"/>
          <w:sz w:val="28"/>
          <w:lang w:val="ru-RU"/>
        </w:rPr>
        <w:t>ного наблюдения, исследования, оценивать достоверность полученных результатов, выводов и обобщений;</w:t>
      </w:r>
    </w:p>
    <w:p w:rsidR="001B5CD2" w:rsidRPr="00E459C5" w:rsidRDefault="005F0D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B5CD2" w:rsidRDefault="005F0D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B5CD2" w:rsidRPr="00E459C5" w:rsidRDefault="005F0D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</w:t>
      </w:r>
      <w:r w:rsidRPr="00E459C5">
        <w:rPr>
          <w:rFonts w:ascii="Times New Roman" w:hAnsi="Times New Roman"/>
          <w:color w:val="000000"/>
          <w:sz w:val="28"/>
          <w:lang w:val="ru-RU"/>
        </w:rPr>
        <w:t>и избыточность информации, данных, необходимых для решения задачи;</w:t>
      </w:r>
    </w:p>
    <w:p w:rsidR="001B5CD2" w:rsidRPr="00E459C5" w:rsidRDefault="005F0D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B5CD2" w:rsidRPr="00E459C5" w:rsidRDefault="005F0D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</w:t>
      </w:r>
      <w:r w:rsidRPr="00E459C5">
        <w:rPr>
          <w:rFonts w:ascii="Times New Roman" w:hAnsi="Times New Roman"/>
          <w:color w:val="000000"/>
          <w:sz w:val="28"/>
          <w:lang w:val="ru-RU"/>
        </w:rPr>
        <w:t>ми, диаграммами, иной графикой и их комбинациями;</w:t>
      </w:r>
    </w:p>
    <w:p w:rsidR="001B5CD2" w:rsidRPr="00E459C5" w:rsidRDefault="005F0D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1B5CD2" w:rsidRDefault="005F0D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B5CD2" w:rsidRPr="00E459C5" w:rsidRDefault="005F0D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</w:t>
      </w:r>
      <w:r w:rsidRPr="00E459C5">
        <w:rPr>
          <w:rFonts w:ascii="Times New Roman" w:hAnsi="Times New Roman"/>
          <w:color w:val="000000"/>
          <w:sz w:val="28"/>
          <w:lang w:val="ru-RU"/>
        </w:rPr>
        <w:t>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B5CD2" w:rsidRPr="00E459C5" w:rsidRDefault="005F0D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</w:t>
      </w:r>
      <w:r w:rsidRPr="00E459C5">
        <w:rPr>
          <w:rFonts w:ascii="Times New Roman" w:hAnsi="Times New Roman"/>
          <w:color w:val="000000"/>
          <w:sz w:val="28"/>
          <w:lang w:val="ru-RU"/>
        </w:rPr>
        <w:t>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B5CD2" w:rsidRPr="00E459C5" w:rsidRDefault="005F0D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представлять </w:t>
      </w:r>
      <w:r w:rsidRPr="00E459C5">
        <w:rPr>
          <w:rFonts w:ascii="Times New Roman" w:hAnsi="Times New Roman"/>
          <w:color w:val="000000"/>
          <w:sz w:val="28"/>
          <w:lang w:val="ru-RU"/>
        </w:rPr>
        <w:t>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B5CD2" w:rsidRPr="00E459C5" w:rsidRDefault="005F0D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атических задач; </w:t>
      </w:r>
    </w:p>
    <w:p w:rsidR="001B5CD2" w:rsidRPr="00E459C5" w:rsidRDefault="005F0D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B5CD2" w:rsidRPr="00E459C5" w:rsidRDefault="005F0D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</w:t>
      </w:r>
      <w:r w:rsidRPr="00E459C5">
        <w:rPr>
          <w:rFonts w:ascii="Times New Roman" w:hAnsi="Times New Roman"/>
          <w:color w:val="000000"/>
          <w:sz w:val="28"/>
          <w:lang w:val="ru-RU"/>
        </w:rPr>
        <w:t>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B5CD2" w:rsidRPr="00E459C5" w:rsidRDefault="005F0D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решений с учётом новой информации.</w:t>
      </w:r>
    </w:p>
    <w:p w:rsidR="001B5CD2" w:rsidRDefault="005F0D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B5CD2" w:rsidRPr="00E459C5" w:rsidRDefault="005F0D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B5CD2" w:rsidRPr="00E459C5" w:rsidRDefault="005F0D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</w:t>
      </w:r>
      <w:r w:rsidRPr="00E459C5">
        <w:rPr>
          <w:rFonts w:ascii="Times New Roman" w:hAnsi="Times New Roman"/>
          <w:color w:val="000000"/>
          <w:sz w:val="28"/>
          <w:lang w:val="ru-RU"/>
        </w:rPr>
        <w:t>вы в деятельность на основе новых обстоятельств, найденных ошибок, выявленных трудностей;</w:t>
      </w:r>
    </w:p>
    <w:p w:rsidR="001B5CD2" w:rsidRPr="00E459C5" w:rsidRDefault="005F0D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</w:t>
      </w:r>
      <w:r w:rsidRPr="00E459C5">
        <w:rPr>
          <w:rFonts w:ascii="Times New Roman" w:hAnsi="Times New Roman"/>
          <w:color w:val="000000"/>
          <w:sz w:val="28"/>
          <w:lang w:val="ru-RU"/>
        </w:rPr>
        <w:t>етённому опыту.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left="120"/>
        <w:jc w:val="both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5CD2" w:rsidRPr="00E459C5" w:rsidRDefault="001B5CD2">
      <w:pPr>
        <w:spacing w:after="0" w:line="264" w:lineRule="auto"/>
        <w:ind w:left="120"/>
        <w:jc w:val="both"/>
        <w:rPr>
          <w:lang w:val="ru-RU"/>
        </w:rPr>
      </w:pP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E459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59C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</w:t>
      </w:r>
      <w:r w:rsidRPr="00E459C5">
        <w:rPr>
          <w:rFonts w:ascii="Times New Roman" w:hAnsi="Times New Roman"/>
          <w:color w:val="000000"/>
          <w:sz w:val="28"/>
          <w:lang w:val="ru-RU"/>
        </w:rPr>
        <w:t>(столбчатые) и круговые) по массивам значений.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</w:t>
      </w:r>
      <w:r w:rsidRPr="00E459C5">
        <w:rPr>
          <w:rFonts w:ascii="Times New Roman" w:hAnsi="Times New Roman"/>
          <w:color w:val="000000"/>
          <w:sz w:val="28"/>
          <w:lang w:val="ru-RU"/>
        </w:rPr>
        <w:t>льшее и наименьшее значения, размах.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59C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</w:t>
      </w:r>
      <w:r w:rsidRPr="00E459C5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(размах, дисперсия и стандартное отклонение).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</w:t>
      </w:r>
      <w:r w:rsidRPr="00E459C5">
        <w:rPr>
          <w:rFonts w:ascii="Times New Roman" w:hAnsi="Times New Roman"/>
          <w:color w:val="000000"/>
          <w:sz w:val="28"/>
          <w:lang w:val="ru-RU"/>
        </w:rPr>
        <w:t>ытах с равновозможными элементарными событиями.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</w:t>
      </w:r>
      <w:r w:rsidRPr="00E459C5">
        <w:rPr>
          <w:rFonts w:ascii="Times New Roman" w:hAnsi="Times New Roman"/>
          <w:color w:val="000000"/>
          <w:sz w:val="28"/>
          <w:lang w:val="ru-RU"/>
        </w:rPr>
        <w:t>, дополнение, перечислять элементы множеств, применять свойства множеств.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459C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459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E459C5">
        <w:rPr>
          <w:rFonts w:ascii="Times New Roman" w:hAnsi="Times New Roman"/>
          <w:color w:val="000000"/>
          <w:sz w:val="28"/>
          <w:lang w:val="ru-RU"/>
        </w:rPr>
        <w:t>задачи организованным перебором вариантов, а также с использованием комбинаторных правил и методов.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 xml:space="preserve">Находить частоты значений и частоты </w:t>
      </w:r>
      <w:r w:rsidRPr="00E459C5">
        <w:rPr>
          <w:rFonts w:ascii="Times New Roman" w:hAnsi="Times New Roman"/>
          <w:color w:val="000000"/>
          <w:sz w:val="28"/>
          <w:lang w:val="ru-RU"/>
        </w:rPr>
        <w:t>события, в том числе пользуясь результатами проведённых измерений и наблюдений.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</w:t>
      </w:r>
      <w:r w:rsidRPr="00E459C5">
        <w:rPr>
          <w:rFonts w:ascii="Times New Roman" w:hAnsi="Times New Roman"/>
          <w:color w:val="000000"/>
          <w:sz w:val="28"/>
          <w:lang w:val="ru-RU"/>
        </w:rPr>
        <w:t>ний Бернулли.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B5CD2" w:rsidRPr="00E459C5" w:rsidRDefault="005F0DD0">
      <w:pPr>
        <w:spacing w:after="0" w:line="264" w:lineRule="auto"/>
        <w:ind w:firstLine="600"/>
        <w:jc w:val="both"/>
        <w:rPr>
          <w:lang w:val="ru-RU"/>
        </w:rPr>
      </w:pPr>
      <w:r w:rsidRPr="00E459C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B5CD2" w:rsidRPr="00E459C5" w:rsidRDefault="001B5CD2">
      <w:pPr>
        <w:rPr>
          <w:lang w:val="ru-RU"/>
        </w:rPr>
        <w:sectPr w:rsidR="001B5CD2" w:rsidRPr="00E459C5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75700895"/>
    </w:p>
    <w:p w:rsidR="001B5CD2" w:rsidRDefault="005F0DD0">
      <w:pPr>
        <w:spacing w:after="0"/>
        <w:ind w:left="120"/>
      </w:pPr>
      <w:bookmarkStart w:id="6" w:name="block-75700896"/>
      <w:bookmarkEnd w:id="5"/>
      <w:r w:rsidRPr="00E459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</w:t>
      </w:r>
      <w:r>
        <w:rPr>
          <w:rFonts w:ascii="Times New Roman" w:hAnsi="Times New Roman"/>
          <w:b/>
          <w:color w:val="000000"/>
          <w:sz w:val="28"/>
        </w:rPr>
        <w:t xml:space="preserve">ОЕ ПЛАНИРОВАНИЕ </w:t>
      </w:r>
    </w:p>
    <w:p w:rsidR="001B5CD2" w:rsidRDefault="005F0D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2"/>
        <w:gridCol w:w="4531"/>
        <w:gridCol w:w="1598"/>
        <w:gridCol w:w="1843"/>
        <w:gridCol w:w="1912"/>
        <w:gridCol w:w="2790"/>
      </w:tblGrid>
      <w:tr w:rsidR="001B5CD2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CD2" w:rsidRDefault="001B5CD2">
            <w:pPr>
              <w:spacing w:after="0"/>
              <w:ind w:left="135"/>
            </w:pPr>
          </w:p>
        </w:tc>
      </w:tr>
      <w:tr w:rsidR="001B5CD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CD2" w:rsidRDefault="001B5C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CD2" w:rsidRDefault="001B5CD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CD2" w:rsidRDefault="001B5CD2"/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B5CD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Default="001B5CD2"/>
        </w:tc>
      </w:tr>
    </w:tbl>
    <w:p w:rsidR="001B5CD2" w:rsidRDefault="001B5CD2">
      <w:pPr>
        <w:sectPr w:rsidR="001B5C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CD2" w:rsidRDefault="005F0D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2"/>
        <w:gridCol w:w="4531"/>
        <w:gridCol w:w="1598"/>
        <w:gridCol w:w="1843"/>
        <w:gridCol w:w="1912"/>
        <w:gridCol w:w="2802"/>
      </w:tblGrid>
      <w:tr w:rsidR="001B5CD2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CD2" w:rsidRDefault="001B5CD2">
            <w:pPr>
              <w:spacing w:after="0"/>
              <w:ind w:left="135"/>
            </w:pPr>
          </w:p>
        </w:tc>
      </w:tr>
      <w:tr w:rsidR="001B5CD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CD2" w:rsidRDefault="001B5C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CD2" w:rsidRDefault="001B5CD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CD2" w:rsidRDefault="001B5CD2"/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5CD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Default="001B5CD2"/>
        </w:tc>
      </w:tr>
    </w:tbl>
    <w:p w:rsidR="001B5CD2" w:rsidRDefault="001B5CD2">
      <w:pPr>
        <w:sectPr w:rsidR="001B5C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CD2" w:rsidRDefault="005F0D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2"/>
        <w:gridCol w:w="4531"/>
        <w:gridCol w:w="1598"/>
        <w:gridCol w:w="1843"/>
        <w:gridCol w:w="1912"/>
        <w:gridCol w:w="2826"/>
      </w:tblGrid>
      <w:tr w:rsidR="001B5CD2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5CD2" w:rsidRDefault="001B5CD2">
            <w:pPr>
              <w:spacing w:after="0"/>
              <w:ind w:left="135"/>
            </w:pPr>
          </w:p>
        </w:tc>
      </w:tr>
      <w:tr w:rsidR="001B5CD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CD2" w:rsidRDefault="001B5C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CD2" w:rsidRDefault="001B5CD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CD2" w:rsidRDefault="001B5C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CD2" w:rsidRDefault="001B5CD2"/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1B5C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B5CD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B5CD2" w:rsidRDefault="001B5CD2"/>
        </w:tc>
      </w:tr>
    </w:tbl>
    <w:p w:rsidR="001B5CD2" w:rsidRDefault="001B5CD2">
      <w:pPr>
        <w:sectPr w:rsidR="001B5C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CD2" w:rsidRPr="00E459C5" w:rsidRDefault="005F0DD0">
      <w:pPr>
        <w:rPr>
          <w:lang w:val="ru-RU"/>
        </w:rPr>
      </w:pPr>
      <w:bookmarkStart w:id="7" w:name="block-75700897"/>
      <w:bookmarkEnd w:id="6"/>
      <w:bookmarkEnd w:id="7"/>
      <w:r w:rsidRPr="00E459C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B5CD2" w:rsidRDefault="005F0D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B5CD2" w:rsidRDefault="001B5CD2">
      <w:pPr>
        <w:spacing w:before="199" w:after="199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1B5CD2" w:rsidRPr="00E459C5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272"/>
              <w:rPr>
                <w:lang w:val="ru-RU"/>
              </w:rPr>
            </w:pPr>
            <w:r w:rsidRPr="00E459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информацию, представленную в таблицах, на диаграммах, представлять данные в виде таблиц, строить диаграммы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(столбиковые (столбчатые) и круговые) по массивам значений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еское, медиана, наибольшее и наименьшее значения, размах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1B5CD2" w:rsidRPr="00E459C5" w:rsidRDefault="001B5CD2">
      <w:pPr>
        <w:spacing w:before="199" w:after="199"/>
        <w:ind w:left="120"/>
        <w:rPr>
          <w:lang w:val="ru-RU"/>
        </w:rPr>
      </w:pPr>
    </w:p>
    <w:p w:rsidR="001B5CD2" w:rsidRDefault="005F0D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B5CD2" w:rsidRDefault="001B5CD2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1B5CD2" w:rsidRPr="00E459C5">
        <w:trPr>
          <w:trHeight w:val="144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272"/>
              <w:rPr>
                <w:lang w:val="ru-RU"/>
              </w:rPr>
            </w:pPr>
            <w:r w:rsidRPr="00E459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 преобразовывать информацию, представленную в виде таблиц, диаграмм,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графиков, представлять данные в виде таблиц, диаграмм, графиков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числовых значений и частоты со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бытий, в том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графические модели: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дерево случайного эксперимента, диаграммы Эйлера, числовая прямая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Default="005F0D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B5CD2" w:rsidRDefault="001B5CD2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1B5CD2" w:rsidRPr="00E459C5">
        <w:trPr>
          <w:trHeight w:val="144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272"/>
              <w:rPr>
                <w:lang w:val="ru-RU"/>
              </w:rPr>
            </w:pPr>
            <w:r w:rsidRPr="00E459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 преобразовывать информацию, представленную в различных источниках в виде таблиц, диаграмм, графиков,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данные в виде таблиц, диаграмм, графиков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дние значения и меры рассеивания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элементарными событиями, в сериях испытаний до первого успеха, в сериях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представление о законе больших чисел как о проявлении закономерности в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случайной изменчивости и о роли закона больших чисел в природе и обществе</w:t>
            </w:r>
          </w:p>
        </w:tc>
      </w:tr>
    </w:tbl>
    <w:p w:rsidR="001B5CD2" w:rsidRPr="00E459C5" w:rsidRDefault="001B5CD2">
      <w:pPr>
        <w:rPr>
          <w:lang w:val="ru-RU"/>
        </w:rPr>
        <w:sectPr w:rsidR="001B5CD2" w:rsidRPr="00E459C5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75700903"/>
    </w:p>
    <w:bookmarkEnd w:id="8"/>
    <w:p w:rsidR="001B5CD2" w:rsidRDefault="005F0D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B5CD2" w:rsidRDefault="001B5CD2">
      <w:pPr>
        <w:spacing w:before="199" w:after="199"/>
        <w:ind w:left="120"/>
      </w:pPr>
    </w:p>
    <w:p w:rsidR="001B5CD2" w:rsidRDefault="005F0D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B5CD2" w:rsidRDefault="001B5CD2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4"/>
        <w:gridCol w:w="8048"/>
      </w:tblGrid>
      <w:tr w:rsidR="001B5CD2">
        <w:trPr>
          <w:trHeight w:val="144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графиков.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ном графе. Решение задач с помощью графов</w:t>
            </w:r>
          </w:p>
        </w:tc>
      </w:tr>
    </w:tbl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Default="005F0D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B5CD2" w:rsidRDefault="001B5CD2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8035"/>
      </w:tblGrid>
      <w:tr w:rsidR="001B5CD2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элемент множества, подмножество. Операции над множествами: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объединение, пересечение, дополнение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выбор. Связь между маловероятными и практически достоверными событиями в природе, обществе и науке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</w:t>
            </w:r>
            <w:r>
              <w:rPr>
                <w:rFonts w:ascii="Times New Roman" w:hAnsi="Times New Roman"/>
                <w:color w:val="000000"/>
                <w:sz w:val="24"/>
              </w:rPr>
              <w:t>ч с помощью графов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эксперимента в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Default="005F0D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B5CD2" w:rsidRDefault="001B5CD2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0"/>
        <w:gridCol w:w="8292"/>
      </w:tblGrid>
      <w:tr w:rsidR="001B5CD2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точки из фигуры на плоскости, из отрезка и из дуги окружности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вероятностей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1B5CD2" w:rsidRPr="00E459C5" w:rsidRDefault="001B5CD2">
      <w:pPr>
        <w:spacing w:after="0"/>
        <w:ind w:left="120"/>
        <w:rPr>
          <w:lang w:val="ru-RU"/>
        </w:rPr>
      </w:pPr>
    </w:p>
    <w:p w:rsidR="001B5CD2" w:rsidRPr="00E459C5" w:rsidRDefault="001B5CD2">
      <w:pPr>
        <w:rPr>
          <w:lang w:val="ru-RU"/>
        </w:rPr>
        <w:sectPr w:rsidR="001B5CD2" w:rsidRPr="00E459C5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75700904"/>
    </w:p>
    <w:bookmarkEnd w:id="9"/>
    <w:p w:rsidR="001B5CD2" w:rsidRPr="00E459C5" w:rsidRDefault="005F0DD0">
      <w:pPr>
        <w:spacing w:before="199" w:after="199"/>
        <w:ind w:left="120"/>
        <w:rPr>
          <w:lang w:val="ru-RU"/>
        </w:rPr>
      </w:pPr>
      <w:r w:rsidRPr="00E459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НА ОГЭ ПО МАТЕМАТИКЕ ТРЕБОВАНИЯ К РЕЗУЛЬТАТАМ ОСВОЕНИЯ ОСНОВНОЙ ОБРАЗОВАТЕЛЬНОЙ ПРОГРАММЫ ОСНОВНОГО </w:t>
      </w:r>
      <w:r w:rsidRPr="00E459C5">
        <w:rPr>
          <w:rFonts w:ascii="Times New Roman" w:hAnsi="Times New Roman"/>
          <w:b/>
          <w:color w:val="000000"/>
          <w:sz w:val="28"/>
          <w:lang w:val="ru-RU"/>
        </w:rPr>
        <w:t>ОБЩЕГО ОБРАЗОВАНИЯ</w:t>
      </w:r>
    </w:p>
    <w:p w:rsidR="001B5CD2" w:rsidRPr="00E459C5" w:rsidRDefault="001B5CD2">
      <w:pPr>
        <w:spacing w:after="0"/>
        <w:ind w:left="120"/>
        <w:rPr>
          <w:lang w:val="ru-RU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94"/>
        <w:gridCol w:w="7709"/>
      </w:tblGrid>
      <w:tr w:rsidR="001B5CD2" w:rsidRPr="00E459C5">
        <w:trPr>
          <w:trHeight w:val="144"/>
          <w:tblCellSpacing w:w="0" w:type="dxa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 w:rsidRPr="00E459C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степень с целым показателем, арифметический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множители, в том числе с использованием формул разности квадратов и квадрата суммы и разности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возрастания,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авдоподобность полученных результатов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менением изученных свойств фигур и фактов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длина, расстояние, угол (величина угла, синус и косинус угла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трументов и электронных средств по текстовому или символьному описанию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в окружающем мире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1B5CD2" w:rsidRPr="00E459C5" w:rsidRDefault="001B5CD2">
      <w:pPr>
        <w:rPr>
          <w:lang w:val="ru-RU"/>
        </w:rPr>
        <w:sectPr w:rsidR="001B5CD2" w:rsidRPr="00E459C5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75700900"/>
    </w:p>
    <w:p w:rsidR="001B5CD2" w:rsidRPr="00E459C5" w:rsidRDefault="005F0DD0">
      <w:pPr>
        <w:spacing w:before="199" w:after="199"/>
        <w:ind w:left="120"/>
        <w:rPr>
          <w:lang w:val="ru-RU"/>
        </w:rPr>
      </w:pPr>
      <w:bookmarkStart w:id="11" w:name="block-75700901"/>
      <w:bookmarkEnd w:id="10"/>
      <w:r w:rsidRPr="00E459C5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1B5CD2" w:rsidRPr="00E459C5" w:rsidRDefault="001B5CD2">
      <w:pPr>
        <w:spacing w:after="0"/>
        <w:ind w:left="120"/>
        <w:rPr>
          <w:lang w:val="ru-RU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8290"/>
      </w:tblGrid>
      <w:tr w:rsidR="001B5CD2">
        <w:trPr>
          <w:trHeight w:val="144"/>
          <w:tblCellSpacing w:w="0" w:type="dxa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 w:rsidRPr="00E459C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Обыкновенные и десятичные дроби, проценты, бесконечные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периодические дроби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округления, прикидка и оценка результата 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совокупности неравенств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jc w:val="both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both"/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</w:t>
            </w: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1B5CD2" w:rsidRPr="00E459C5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Pr="00E459C5" w:rsidRDefault="005F0DD0">
            <w:pPr>
              <w:spacing w:after="0"/>
              <w:ind w:left="135"/>
              <w:rPr>
                <w:lang w:val="ru-RU"/>
              </w:rPr>
            </w:pPr>
            <w:r w:rsidRPr="00E45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1B5CD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1B5CD2" w:rsidRDefault="005F0D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1B5CD2" w:rsidRDefault="001B5CD2">
      <w:pPr>
        <w:spacing w:after="0" w:line="480" w:lineRule="auto"/>
      </w:pPr>
      <w:bookmarkStart w:id="12" w:name="block-75700902"/>
      <w:bookmarkEnd w:id="11"/>
    </w:p>
    <w:p w:rsidR="001B5CD2" w:rsidRDefault="001B5CD2">
      <w:pPr>
        <w:spacing w:after="0" w:line="480" w:lineRule="auto"/>
        <w:ind w:left="120"/>
      </w:pPr>
    </w:p>
    <w:p w:rsidR="001B5CD2" w:rsidRDefault="001B5CD2">
      <w:bookmarkStart w:id="13" w:name="_GoBack"/>
      <w:bookmarkEnd w:id="12"/>
      <w:bookmarkEnd w:id="13"/>
    </w:p>
    <w:sectPr w:rsidR="001B5CD2" w:rsidSect="001B5CD2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DD0" w:rsidRDefault="005F0DD0">
      <w:pPr>
        <w:spacing w:line="240" w:lineRule="auto"/>
      </w:pPr>
      <w:r>
        <w:separator/>
      </w:r>
    </w:p>
  </w:endnote>
  <w:endnote w:type="continuationSeparator" w:id="1">
    <w:p w:rsidR="005F0DD0" w:rsidRDefault="005F0D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DD0" w:rsidRDefault="005F0DD0">
      <w:pPr>
        <w:spacing w:after="0"/>
      </w:pPr>
      <w:r>
        <w:separator/>
      </w:r>
    </w:p>
  </w:footnote>
  <w:footnote w:type="continuationSeparator" w:id="1">
    <w:p w:rsidR="005F0DD0" w:rsidRDefault="005F0DD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5CD2"/>
    <w:rsid w:val="001B5CD2"/>
    <w:rsid w:val="005F0DD0"/>
    <w:rsid w:val="00E459C5"/>
    <w:rsid w:val="1F6D3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D2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1B5C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B5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B5C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B5C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B5CD2"/>
    <w:rPr>
      <w:i/>
      <w:iCs/>
    </w:rPr>
  </w:style>
  <w:style w:type="character" w:styleId="a4">
    <w:name w:val="Hyperlink"/>
    <w:basedOn w:val="a0"/>
    <w:uiPriority w:val="99"/>
    <w:unhideWhenUsed/>
    <w:rsid w:val="001B5CD2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1B5CD2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1B5CD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B5CD2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1B5C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1B5CD2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1B5C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1B5CD2"/>
  </w:style>
  <w:style w:type="character" w:customStyle="1" w:styleId="10">
    <w:name w:val="Заголовок 1 Знак"/>
    <w:basedOn w:val="a0"/>
    <w:link w:val="1"/>
    <w:uiPriority w:val="9"/>
    <w:rsid w:val="001B5C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B5C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B5C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B5C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sid w:val="001B5C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1B5C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5443</Words>
  <Characters>31028</Characters>
  <Application>Microsoft Office Word</Application>
  <DocSecurity>0</DocSecurity>
  <Lines>258</Lines>
  <Paragraphs>72</Paragraphs>
  <ScaleCrop>false</ScaleCrop>
  <Company>Microsoft</Company>
  <LinksUpToDate>false</LinksUpToDate>
  <CharactersWithSpaces>36399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2025-09-28T06:31:00Z</dcterms:created>
  <dcterms:modified xsi:type="dcterms:W3CDTF">2025-09-30T17:31:00Z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82272487D94B43CE8A0CB0EFF1A33B3D_12</vt:lpwstr>
  </property>
</Properties>
</file>